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807" w:rsidRPr="000C0BC3" w:rsidRDefault="00C36807" w:rsidP="00C36807">
      <w:pPr>
        <w:pStyle w:val="Nagwek4"/>
        <w:numPr>
          <w:ilvl w:val="0"/>
          <w:numId w:val="0"/>
        </w:numPr>
        <w:jc w:val="right"/>
        <w:rPr>
          <w:rFonts w:eastAsia="Times New Roman"/>
          <w:b/>
          <w:bCs/>
          <w:i/>
          <w:iCs/>
          <w:color w:val="auto"/>
          <w:lang w:eastAsia="ar-SA"/>
        </w:rPr>
      </w:pPr>
      <w:r w:rsidRPr="000C0BC3">
        <w:rPr>
          <w:rFonts w:eastAsia="Times New Roman"/>
          <w:b/>
          <w:bCs/>
          <w:i/>
          <w:iCs/>
          <w:color w:val="auto"/>
          <w:lang w:eastAsia="ar-SA"/>
        </w:rPr>
        <w:t>Załącznik nr 4</w:t>
      </w:r>
    </w:p>
    <w:p w:rsidR="00C36807" w:rsidRPr="000C0BC3" w:rsidRDefault="00C36807" w:rsidP="00C36807">
      <w:pPr>
        <w:tabs>
          <w:tab w:val="left" w:pos="0"/>
        </w:tabs>
        <w:jc w:val="right"/>
        <w:rPr>
          <w:rFonts w:eastAsia="Times New Roman"/>
          <w:b/>
          <w:bCs/>
          <w:i/>
          <w:iCs/>
          <w:color w:val="auto"/>
          <w:lang w:eastAsia="ar-SA"/>
        </w:rPr>
      </w:pPr>
    </w:p>
    <w:p w:rsidR="00C36807" w:rsidRPr="000C0BC3" w:rsidRDefault="00C36807" w:rsidP="00C36807">
      <w:pPr>
        <w:pStyle w:val="right"/>
        <w:jc w:val="left"/>
        <w:rPr>
          <w:rFonts w:cs="Times New Roman"/>
        </w:rPr>
      </w:pPr>
    </w:p>
    <w:p w:rsidR="00C36807" w:rsidRPr="000C0BC3" w:rsidRDefault="00C36807" w:rsidP="00C36807">
      <w:pPr>
        <w:spacing w:line="480" w:lineRule="auto"/>
        <w:jc w:val="center"/>
        <w:rPr>
          <w:rFonts w:eastAsia="Lucida Sans Unicode"/>
          <w:b/>
          <w:bCs/>
          <w:color w:val="auto"/>
          <w:sz w:val="32"/>
          <w:szCs w:val="32"/>
          <w:u w:val="single"/>
        </w:rPr>
      </w:pPr>
      <w:r w:rsidRPr="000C0BC3">
        <w:rPr>
          <w:rFonts w:eastAsia="Lucida Sans Unicode"/>
          <w:b/>
          <w:bCs/>
          <w:color w:val="auto"/>
          <w:sz w:val="32"/>
          <w:szCs w:val="32"/>
          <w:u w:val="single"/>
        </w:rPr>
        <w:t>Przebudowa drogi powiatowej nr 1424 C</w:t>
      </w:r>
    </w:p>
    <w:p w:rsidR="00C36807" w:rsidRPr="000C0BC3" w:rsidRDefault="00C36807" w:rsidP="00C36807">
      <w:pPr>
        <w:spacing w:line="480" w:lineRule="auto"/>
        <w:jc w:val="center"/>
        <w:rPr>
          <w:rFonts w:eastAsia="Lucida Sans Unicode"/>
          <w:b/>
          <w:bCs/>
          <w:color w:val="auto"/>
          <w:sz w:val="32"/>
          <w:szCs w:val="32"/>
          <w:u w:val="single"/>
        </w:rPr>
      </w:pPr>
      <w:r w:rsidRPr="000C0BC3">
        <w:rPr>
          <w:rFonts w:eastAsia="Lucida Sans Unicode"/>
          <w:b/>
          <w:bCs/>
          <w:color w:val="auto"/>
          <w:sz w:val="32"/>
          <w:szCs w:val="32"/>
          <w:u w:val="single"/>
        </w:rPr>
        <w:t>Rywałd – Dębowa Łąka od km 6+774 do km 7+770</w:t>
      </w:r>
    </w:p>
    <w:p w:rsidR="00C36807" w:rsidRPr="000C0BC3" w:rsidRDefault="00C36807" w:rsidP="00C36807">
      <w:pPr>
        <w:spacing w:line="480" w:lineRule="auto"/>
        <w:rPr>
          <w:rFonts w:eastAsia="Calibri"/>
          <w:b/>
          <w:color w:val="auto"/>
          <w:sz w:val="21"/>
          <w:szCs w:val="21"/>
        </w:rPr>
      </w:pPr>
    </w:p>
    <w:p w:rsidR="00C36807" w:rsidRPr="000C0BC3" w:rsidRDefault="00C36807" w:rsidP="00C36807">
      <w:pPr>
        <w:spacing w:line="480" w:lineRule="auto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b/>
          <w:color w:val="auto"/>
          <w:sz w:val="21"/>
          <w:szCs w:val="21"/>
        </w:rPr>
        <w:t>Wykonawca:</w:t>
      </w:r>
    </w:p>
    <w:p w:rsidR="00C36807" w:rsidRPr="000C0BC3" w:rsidRDefault="00C36807" w:rsidP="00C36807">
      <w:pPr>
        <w:spacing w:line="480" w:lineRule="auto"/>
        <w:ind w:right="3400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1"/>
          <w:szCs w:val="21"/>
        </w:rPr>
        <w:t>………………………………………………………</w:t>
      </w:r>
    </w:p>
    <w:p w:rsidR="00C36807" w:rsidRPr="000C0BC3" w:rsidRDefault="00C36807" w:rsidP="00C36807">
      <w:pPr>
        <w:spacing w:after="160" w:line="252" w:lineRule="auto"/>
        <w:ind w:right="3116"/>
        <w:rPr>
          <w:rFonts w:eastAsia="Calibri"/>
          <w:color w:val="auto"/>
          <w:sz w:val="21"/>
          <w:szCs w:val="21"/>
          <w:u w:val="single"/>
        </w:rPr>
      </w:pPr>
      <w:r w:rsidRPr="000C0BC3">
        <w:rPr>
          <w:rFonts w:eastAsia="Calibri"/>
          <w:i/>
          <w:color w:val="auto"/>
          <w:sz w:val="16"/>
          <w:szCs w:val="16"/>
        </w:rPr>
        <w:t>(pełna nazwa/firma, adres, w zależności od podmiotu: NIP/PESEL, KRS/CEiDG)</w:t>
      </w:r>
    </w:p>
    <w:p w:rsidR="00C36807" w:rsidRPr="000C0BC3" w:rsidRDefault="00C36807" w:rsidP="00C36807">
      <w:pPr>
        <w:spacing w:line="480" w:lineRule="auto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  <w:u w:val="single"/>
        </w:rPr>
        <w:t>reprezentowany przez:</w:t>
      </w:r>
    </w:p>
    <w:p w:rsidR="00C36807" w:rsidRPr="000C0BC3" w:rsidRDefault="00C36807" w:rsidP="00C36807">
      <w:pPr>
        <w:spacing w:line="480" w:lineRule="auto"/>
        <w:ind w:right="3400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1"/>
          <w:szCs w:val="21"/>
        </w:rPr>
        <w:t>………………………………………………………………………</w:t>
      </w:r>
    </w:p>
    <w:p w:rsidR="00C36807" w:rsidRPr="000C0BC3" w:rsidRDefault="00C36807" w:rsidP="00C36807">
      <w:pPr>
        <w:spacing w:line="252" w:lineRule="auto"/>
        <w:ind w:right="4250"/>
        <w:rPr>
          <w:rFonts w:eastAsia="Calibri"/>
          <w:b/>
          <w:color w:val="auto"/>
          <w:sz w:val="21"/>
          <w:szCs w:val="21"/>
        </w:rPr>
      </w:pPr>
      <w:r w:rsidRPr="000C0BC3">
        <w:rPr>
          <w:rFonts w:eastAsia="Calibri"/>
          <w:i/>
          <w:color w:val="auto"/>
          <w:sz w:val="16"/>
          <w:szCs w:val="16"/>
        </w:rPr>
        <w:t>(imię, nazwisko, stanowisko/podstawa do  reprezentacji)</w:t>
      </w:r>
    </w:p>
    <w:p w:rsidR="00C36807" w:rsidRPr="000C0BC3" w:rsidRDefault="00C36807" w:rsidP="00C36807">
      <w:pPr>
        <w:spacing w:line="100" w:lineRule="atLeast"/>
        <w:rPr>
          <w:rFonts w:eastAsia="Calibri"/>
          <w:b/>
          <w:color w:val="auto"/>
          <w:sz w:val="21"/>
          <w:szCs w:val="21"/>
        </w:rPr>
      </w:pPr>
    </w:p>
    <w:p w:rsidR="00C36807" w:rsidRPr="000C0BC3" w:rsidRDefault="00C36807" w:rsidP="00C36807">
      <w:pPr>
        <w:spacing w:after="120" w:line="360" w:lineRule="auto"/>
        <w:jc w:val="center"/>
        <w:rPr>
          <w:rFonts w:eastAsia="Calibri"/>
          <w:b/>
          <w:color w:val="auto"/>
        </w:rPr>
      </w:pPr>
      <w:r w:rsidRPr="000C0BC3">
        <w:rPr>
          <w:rFonts w:eastAsia="Calibri"/>
          <w:b/>
          <w:color w:val="auto"/>
          <w:u w:val="single"/>
        </w:rPr>
        <w:t>OŚWIADCZENIE WYKONAWCY</w:t>
      </w:r>
    </w:p>
    <w:p w:rsidR="00C36807" w:rsidRPr="000C0BC3" w:rsidRDefault="00C36807" w:rsidP="00C36807">
      <w:pPr>
        <w:spacing w:line="360" w:lineRule="auto"/>
        <w:jc w:val="center"/>
        <w:rPr>
          <w:rFonts w:eastAsia="Calibri"/>
          <w:b/>
          <w:color w:val="auto"/>
        </w:rPr>
      </w:pPr>
      <w:r w:rsidRPr="000C0BC3">
        <w:rPr>
          <w:rFonts w:eastAsia="Calibri"/>
          <w:b/>
          <w:color w:val="auto"/>
        </w:rPr>
        <w:t xml:space="preserve">składane na podstawie art. 25a ust. 1 ustawy z dnia 29 stycznia 2004 r. </w:t>
      </w:r>
    </w:p>
    <w:p w:rsidR="00C36807" w:rsidRPr="000C0BC3" w:rsidRDefault="00C36807" w:rsidP="00C36807">
      <w:pPr>
        <w:spacing w:line="360" w:lineRule="auto"/>
        <w:jc w:val="center"/>
        <w:rPr>
          <w:rFonts w:eastAsia="Calibri"/>
          <w:b/>
          <w:color w:val="auto"/>
          <w:u w:val="single"/>
        </w:rPr>
      </w:pPr>
      <w:r w:rsidRPr="000C0BC3">
        <w:rPr>
          <w:rFonts w:eastAsia="Calibri"/>
          <w:b/>
          <w:color w:val="auto"/>
        </w:rPr>
        <w:t xml:space="preserve"> Prawo zamówień publicznych</w:t>
      </w:r>
    </w:p>
    <w:p w:rsidR="00C36807" w:rsidRPr="000C0BC3" w:rsidRDefault="00C36807" w:rsidP="00C36807">
      <w:pPr>
        <w:spacing w:before="120" w:line="360" w:lineRule="auto"/>
        <w:jc w:val="center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b/>
          <w:color w:val="auto"/>
          <w:u w:val="single"/>
        </w:rPr>
        <w:t>DOTYCZĄCE PRZESŁANEK WYKLUCZENIA Z POSTĘPOWANIA</w:t>
      </w:r>
    </w:p>
    <w:p w:rsidR="00C36807" w:rsidRPr="000C0BC3" w:rsidRDefault="00C36807" w:rsidP="00C36807">
      <w:pPr>
        <w:spacing w:line="100" w:lineRule="atLeast"/>
        <w:ind w:firstLine="708"/>
        <w:jc w:val="both"/>
        <w:rPr>
          <w:rFonts w:eastAsia="Lucida Sans Unicode"/>
          <w:b/>
          <w:bCs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</w:rPr>
        <w:t xml:space="preserve">Na potrzeby postępowania o udzielenie zamówienia publicznego pn. </w:t>
      </w:r>
      <w:r w:rsidRPr="000C0BC3">
        <w:rPr>
          <w:rFonts w:eastAsia="Lucida Sans Unicode"/>
          <w:b/>
          <w:bCs/>
          <w:color w:val="auto"/>
          <w:sz w:val="21"/>
          <w:szCs w:val="21"/>
        </w:rPr>
        <w:t>„</w:t>
      </w:r>
      <w:r w:rsidRPr="000C0BC3">
        <w:rPr>
          <w:rFonts w:eastAsia="Lucida Sans Unicode"/>
          <w:b/>
          <w:bCs/>
          <w:color w:val="auto"/>
          <w:sz w:val="22"/>
          <w:szCs w:val="22"/>
        </w:rPr>
        <w:t>Przebudowa drogi powiatowej nr 1424 C Rywałd – Dębowa Łąka od km 6+774 do km 7+770</w:t>
      </w:r>
      <w:r w:rsidRPr="000C0BC3">
        <w:rPr>
          <w:rFonts w:eastAsia="Lucida Sans Unicode"/>
          <w:b/>
          <w:bCs/>
          <w:color w:val="auto"/>
          <w:sz w:val="21"/>
          <w:szCs w:val="21"/>
        </w:rPr>
        <w:t xml:space="preserve">” </w:t>
      </w:r>
      <w:r w:rsidRPr="000C0BC3">
        <w:rPr>
          <w:rFonts w:eastAsia="Calibri"/>
          <w:color w:val="auto"/>
          <w:sz w:val="21"/>
          <w:szCs w:val="21"/>
        </w:rPr>
        <w:t xml:space="preserve">prowadzonego przez </w:t>
      </w:r>
      <w:r w:rsidRPr="000C0BC3">
        <w:rPr>
          <w:rFonts w:eastAsia="Calibri"/>
          <w:b/>
          <w:color w:val="auto"/>
          <w:sz w:val="21"/>
          <w:szCs w:val="21"/>
        </w:rPr>
        <w:t>Powiat Wąbrzeski</w:t>
      </w:r>
      <w:r w:rsidRPr="000C0BC3">
        <w:rPr>
          <w:rFonts w:eastAsia="Calibri"/>
          <w:i/>
          <w:color w:val="auto"/>
          <w:sz w:val="18"/>
          <w:szCs w:val="18"/>
        </w:rPr>
        <w:t xml:space="preserve"> </w:t>
      </w:r>
      <w:r w:rsidRPr="000C0BC3">
        <w:rPr>
          <w:rFonts w:eastAsia="Calibri"/>
          <w:color w:val="auto"/>
          <w:sz w:val="21"/>
          <w:szCs w:val="21"/>
        </w:rPr>
        <w:t>oświadczam, co następuje:</w:t>
      </w:r>
    </w:p>
    <w:p w:rsidR="00C36807" w:rsidRPr="000C0BC3" w:rsidRDefault="00C36807" w:rsidP="00C36807">
      <w:pPr>
        <w:spacing w:line="100" w:lineRule="atLeast"/>
        <w:ind w:firstLine="708"/>
        <w:jc w:val="both"/>
        <w:rPr>
          <w:rFonts w:eastAsia="Calibri"/>
          <w:color w:val="auto"/>
        </w:rPr>
      </w:pPr>
    </w:p>
    <w:p w:rsidR="00C36807" w:rsidRPr="000C0BC3" w:rsidRDefault="00C36807" w:rsidP="00C36807">
      <w:pPr>
        <w:spacing w:line="360" w:lineRule="auto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b/>
          <w:color w:val="auto"/>
          <w:sz w:val="21"/>
          <w:szCs w:val="21"/>
          <w:u w:val="single"/>
        </w:rPr>
        <w:t>OŚWIADCZENIA DOTYCZĄCE WYKONAWCY: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</w:rPr>
        <w:t>1. Oświadczam, że nie podlegam wykluczeniu z postępowania na podstawie art. 24 ust 1 pkt 12-23 ustawy Pzp.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16"/>
          <w:szCs w:val="16"/>
        </w:rPr>
      </w:pPr>
      <w:r w:rsidRPr="000C0BC3">
        <w:rPr>
          <w:rFonts w:eastAsia="Calibri"/>
          <w:color w:val="auto"/>
          <w:sz w:val="21"/>
          <w:szCs w:val="21"/>
        </w:rPr>
        <w:t>2. Oświadczam, że nie podlegam wykluczeniu z postępowania na podstawie art. 24 ust 5 pkt 1-8 ustawy Pzp.</w:t>
      </w:r>
    </w:p>
    <w:p w:rsidR="00C36807" w:rsidRPr="000C0BC3" w:rsidRDefault="00C36807" w:rsidP="00C36807">
      <w:pPr>
        <w:spacing w:line="360" w:lineRule="auto"/>
        <w:ind w:left="720"/>
        <w:jc w:val="both"/>
        <w:rPr>
          <w:rFonts w:eastAsia="Calibri"/>
          <w:color w:val="auto"/>
          <w:sz w:val="16"/>
          <w:szCs w:val="16"/>
        </w:rPr>
      </w:pPr>
    </w:p>
    <w:p w:rsidR="00C36807" w:rsidRPr="000C0BC3" w:rsidRDefault="00C36807" w:rsidP="00C36807">
      <w:pPr>
        <w:spacing w:line="360" w:lineRule="auto"/>
        <w:ind w:left="720"/>
        <w:jc w:val="both"/>
        <w:rPr>
          <w:rFonts w:eastAsia="Calibri"/>
          <w:i/>
          <w:color w:val="auto"/>
          <w:sz w:val="20"/>
          <w:szCs w:val="20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 xml:space="preserve">…………….……. </w:t>
      </w:r>
      <w:r w:rsidRPr="000C0BC3">
        <w:rPr>
          <w:rFonts w:eastAsia="Calibri"/>
          <w:i/>
          <w:color w:val="auto"/>
          <w:sz w:val="16"/>
          <w:szCs w:val="16"/>
        </w:rPr>
        <w:t>,</w:t>
      </w:r>
      <w:r w:rsidRPr="000C0BC3">
        <w:rPr>
          <w:rFonts w:eastAsia="Calibri"/>
          <w:i/>
          <w:color w:val="auto"/>
          <w:sz w:val="18"/>
          <w:szCs w:val="18"/>
        </w:rPr>
        <w:t xml:space="preserve"> </w:t>
      </w:r>
      <w:r w:rsidRPr="000C0BC3">
        <w:rPr>
          <w:rFonts w:eastAsia="Calibri"/>
          <w:color w:val="auto"/>
          <w:sz w:val="20"/>
          <w:szCs w:val="20"/>
        </w:rPr>
        <w:t xml:space="preserve">dnia ………….……. r. 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i/>
          <w:color w:val="auto"/>
          <w:sz w:val="16"/>
          <w:szCs w:val="16"/>
        </w:rPr>
        <w:t xml:space="preserve">      (miejscowość)</w:t>
      </w:r>
    </w:p>
    <w:p w:rsidR="00C36807" w:rsidRPr="000C0BC3" w:rsidRDefault="00C36807" w:rsidP="00C36807">
      <w:pPr>
        <w:spacing w:line="360" w:lineRule="auto"/>
        <w:jc w:val="right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  <w:t xml:space="preserve">    …………………………………………</w:t>
      </w:r>
    </w:p>
    <w:p w:rsidR="00C36807" w:rsidRPr="000C0BC3" w:rsidRDefault="00C36807" w:rsidP="00C36807">
      <w:pPr>
        <w:spacing w:line="360" w:lineRule="auto"/>
        <w:ind w:left="5664" w:firstLine="708"/>
        <w:jc w:val="both"/>
        <w:rPr>
          <w:rFonts w:eastAsia="Calibri"/>
          <w:i/>
          <w:color w:val="auto"/>
          <w:sz w:val="18"/>
          <w:szCs w:val="18"/>
        </w:rPr>
      </w:pPr>
      <w:r w:rsidRPr="000C0BC3">
        <w:rPr>
          <w:rFonts w:eastAsia="Calibri"/>
          <w:i/>
          <w:color w:val="auto"/>
          <w:sz w:val="16"/>
          <w:szCs w:val="16"/>
        </w:rPr>
        <w:t xml:space="preserve">                                        (podpis)</w:t>
      </w:r>
    </w:p>
    <w:p w:rsidR="00C36807" w:rsidRPr="000C0BC3" w:rsidRDefault="00C36807" w:rsidP="00C36807">
      <w:pPr>
        <w:spacing w:line="360" w:lineRule="auto"/>
        <w:ind w:left="5664" w:firstLine="708"/>
        <w:jc w:val="both"/>
        <w:rPr>
          <w:rFonts w:eastAsia="Calibri"/>
          <w:i/>
          <w:color w:val="auto"/>
          <w:sz w:val="18"/>
          <w:szCs w:val="18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color w:val="auto"/>
          <w:sz w:val="21"/>
          <w:szCs w:val="21"/>
        </w:rPr>
        <w:t>Oświadczam, że zachodzą w stosunku do mnie podstawy wykluczenia z postępowania na podstawie art. …………. ustawy Pzp</w:t>
      </w:r>
      <w:r w:rsidRPr="000C0BC3">
        <w:rPr>
          <w:rFonts w:eastAsia="Calibri"/>
          <w:color w:val="auto"/>
          <w:sz w:val="20"/>
          <w:szCs w:val="20"/>
        </w:rPr>
        <w:t xml:space="preserve"> </w:t>
      </w:r>
      <w:r w:rsidRPr="000C0BC3">
        <w:rPr>
          <w:rFonts w:eastAsia="Calibri"/>
          <w:i/>
          <w:color w:val="auto"/>
          <w:sz w:val="16"/>
          <w:szCs w:val="16"/>
        </w:rPr>
        <w:t>(podać mającą zastosowanie podstawę wykluczenia spośród wymienionych w art. 24 ust. 1 pkt 13-14, 16-20).</w:t>
      </w:r>
      <w:r w:rsidRPr="000C0BC3">
        <w:rPr>
          <w:rFonts w:eastAsia="Calibri"/>
          <w:color w:val="auto"/>
          <w:sz w:val="20"/>
          <w:szCs w:val="20"/>
        </w:rPr>
        <w:t xml:space="preserve"> </w:t>
      </w:r>
      <w:r w:rsidRPr="000C0BC3">
        <w:rPr>
          <w:rFonts w:eastAsia="Calibri"/>
          <w:color w:val="auto"/>
          <w:sz w:val="21"/>
          <w:szCs w:val="21"/>
        </w:rPr>
        <w:t xml:space="preserve">Jednocześnie oświadczam, że w związku z ww. okolicznością, na podstawie art. 24 ust. 8 ustawy Pzp podjąłem następujące środki naprawcze: 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color w:val="auto"/>
          <w:sz w:val="20"/>
          <w:szCs w:val="20"/>
        </w:rPr>
        <w:t>…………………………………………………………………………………………..…………………..........................……………………………………………………………………………………………………………………………...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 xml:space="preserve">…………….……. </w:t>
      </w:r>
      <w:r w:rsidRPr="000C0BC3">
        <w:rPr>
          <w:rFonts w:eastAsia="Calibri"/>
          <w:i/>
          <w:color w:val="auto"/>
          <w:sz w:val="16"/>
          <w:szCs w:val="16"/>
        </w:rPr>
        <w:t>,</w:t>
      </w:r>
      <w:r w:rsidRPr="000C0BC3">
        <w:rPr>
          <w:rFonts w:eastAsia="Calibri"/>
          <w:i/>
          <w:color w:val="auto"/>
          <w:sz w:val="18"/>
          <w:szCs w:val="18"/>
        </w:rPr>
        <w:t xml:space="preserve"> </w:t>
      </w:r>
      <w:r w:rsidRPr="000C0BC3">
        <w:rPr>
          <w:rFonts w:eastAsia="Calibri"/>
          <w:color w:val="auto"/>
          <w:sz w:val="20"/>
          <w:szCs w:val="20"/>
        </w:rPr>
        <w:t xml:space="preserve">dnia ………….……. r. 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i/>
          <w:color w:val="auto"/>
          <w:sz w:val="16"/>
          <w:szCs w:val="16"/>
        </w:rPr>
        <w:t xml:space="preserve">      (miejscowość)</w:t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</w:p>
    <w:p w:rsidR="00C36807" w:rsidRPr="000C0BC3" w:rsidRDefault="00C36807" w:rsidP="00C36807">
      <w:pPr>
        <w:spacing w:line="100" w:lineRule="atLeast"/>
        <w:jc w:val="right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  <w:t xml:space="preserve">   …………………………………………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i/>
          <w:color w:val="auto"/>
          <w:sz w:val="16"/>
          <w:szCs w:val="16"/>
        </w:rPr>
        <w:tab/>
      </w:r>
      <w:r w:rsidRPr="000C0BC3">
        <w:rPr>
          <w:rFonts w:eastAsia="Calibri"/>
          <w:i/>
          <w:color w:val="auto"/>
          <w:sz w:val="16"/>
          <w:szCs w:val="16"/>
        </w:rPr>
        <w:tab/>
      </w:r>
      <w:r w:rsidRPr="000C0BC3">
        <w:rPr>
          <w:rFonts w:eastAsia="Calibri"/>
          <w:i/>
          <w:color w:val="auto"/>
          <w:sz w:val="16"/>
          <w:szCs w:val="16"/>
        </w:rPr>
        <w:tab/>
      </w:r>
      <w:r w:rsidRPr="000C0BC3">
        <w:rPr>
          <w:rFonts w:eastAsia="Calibri"/>
          <w:i/>
          <w:color w:val="auto"/>
          <w:sz w:val="16"/>
          <w:szCs w:val="16"/>
        </w:rPr>
        <w:tab/>
      </w:r>
      <w:r w:rsidRPr="000C0BC3">
        <w:rPr>
          <w:rFonts w:eastAsia="Calibri"/>
          <w:i/>
          <w:color w:val="auto"/>
          <w:sz w:val="16"/>
          <w:szCs w:val="16"/>
        </w:rPr>
        <w:tab/>
      </w:r>
      <w:r w:rsidRPr="000C0BC3">
        <w:rPr>
          <w:rFonts w:eastAsia="Calibri"/>
          <w:i/>
          <w:color w:val="auto"/>
          <w:sz w:val="16"/>
          <w:szCs w:val="16"/>
        </w:rPr>
        <w:tab/>
      </w:r>
      <w:r w:rsidRPr="000C0BC3">
        <w:rPr>
          <w:rFonts w:eastAsia="Calibri"/>
          <w:i/>
          <w:color w:val="auto"/>
          <w:sz w:val="16"/>
          <w:szCs w:val="16"/>
        </w:rPr>
        <w:tab/>
      </w:r>
      <w:r w:rsidRPr="000C0BC3">
        <w:rPr>
          <w:rFonts w:eastAsia="Calibri"/>
          <w:i/>
          <w:color w:val="auto"/>
          <w:sz w:val="16"/>
          <w:szCs w:val="16"/>
        </w:rPr>
        <w:tab/>
      </w:r>
      <w:r w:rsidRPr="000C0BC3">
        <w:rPr>
          <w:rFonts w:eastAsia="Calibri"/>
          <w:i/>
          <w:color w:val="auto"/>
          <w:sz w:val="16"/>
          <w:szCs w:val="16"/>
        </w:rPr>
        <w:tab/>
      </w:r>
      <w:r w:rsidRPr="000C0BC3">
        <w:rPr>
          <w:rFonts w:eastAsia="Calibri"/>
          <w:i/>
          <w:color w:val="auto"/>
          <w:sz w:val="16"/>
          <w:szCs w:val="16"/>
        </w:rPr>
        <w:tab/>
        <w:t xml:space="preserve">                        (podpis)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i/>
          <w:color w:val="auto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b/>
          <w:color w:val="auto"/>
        </w:rPr>
      </w:pPr>
      <w:r w:rsidRPr="000C0BC3">
        <w:rPr>
          <w:rFonts w:eastAsia="Calibri"/>
          <w:b/>
          <w:color w:val="auto"/>
          <w:sz w:val="21"/>
          <w:szCs w:val="21"/>
          <w:u w:val="single"/>
        </w:rPr>
        <w:t>OŚWIADCZENIE DOTYCZĄCE PODMIOTU, NA KTÓREGO ZASOBY POWOŁUJE SIĘ WYKONAWCA: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b/>
          <w:color w:val="auto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1"/>
          <w:szCs w:val="21"/>
        </w:rPr>
        <w:t>Oświadczam, że następujący/e podmiot/y, na którego/ych zasoby powołuję się w niniejszym postępowaniu, tj.:</w:t>
      </w:r>
      <w:r w:rsidRPr="000C0BC3">
        <w:rPr>
          <w:rFonts w:eastAsia="Calibri"/>
          <w:color w:val="auto"/>
          <w:sz w:val="20"/>
          <w:szCs w:val="20"/>
        </w:rPr>
        <w:t xml:space="preserve"> …………………………………………………………………….…………………...........................................................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i/>
          <w:color w:val="auto"/>
          <w:sz w:val="16"/>
          <w:szCs w:val="16"/>
        </w:rPr>
        <w:t>(podać pełną nazwę/firmę, adres, a także w zależności od podmiotu: NIP/PESEL, KRS/CEiDG)</w:t>
      </w:r>
      <w:r w:rsidRPr="000C0BC3">
        <w:rPr>
          <w:rFonts w:eastAsia="Calibri"/>
          <w:i/>
          <w:color w:val="auto"/>
          <w:sz w:val="20"/>
          <w:szCs w:val="20"/>
        </w:rPr>
        <w:t xml:space="preserve"> 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color w:val="auto"/>
          <w:sz w:val="21"/>
          <w:szCs w:val="21"/>
        </w:rPr>
        <w:t>nie podlega/ją wykluczeniu z postępowania o udzielenie zamówienia.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 xml:space="preserve">…………….……. </w:t>
      </w:r>
      <w:r w:rsidRPr="000C0BC3">
        <w:rPr>
          <w:rFonts w:eastAsia="Calibri"/>
          <w:i/>
          <w:color w:val="auto"/>
          <w:sz w:val="16"/>
          <w:szCs w:val="16"/>
        </w:rPr>
        <w:t>,</w:t>
      </w:r>
      <w:r w:rsidRPr="000C0BC3">
        <w:rPr>
          <w:rFonts w:eastAsia="Calibri"/>
          <w:i/>
          <w:color w:val="auto"/>
          <w:sz w:val="18"/>
          <w:szCs w:val="18"/>
        </w:rPr>
        <w:t xml:space="preserve"> </w:t>
      </w:r>
      <w:r w:rsidRPr="000C0BC3">
        <w:rPr>
          <w:rFonts w:eastAsia="Calibri"/>
          <w:color w:val="auto"/>
          <w:sz w:val="20"/>
          <w:szCs w:val="20"/>
        </w:rPr>
        <w:t xml:space="preserve">dnia ………….……. r. 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i/>
          <w:color w:val="auto"/>
          <w:sz w:val="16"/>
          <w:szCs w:val="16"/>
        </w:rPr>
        <w:t xml:space="preserve">      (miejscowość)</w:t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</w:p>
    <w:p w:rsidR="00C36807" w:rsidRPr="000C0BC3" w:rsidRDefault="00C36807" w:rsidP="00C36807">
      <w:pPr>
        <w:spacing w:line="100" w:lineRule="atLeast"/>
        <w:jc w:val="right"/>
        <w:rPr>
          <w:rFonts w:eastAsia="Calibri"/>
          <w:b/>
          <w:i/>
          <w:color w:val="auto"/>
          <w:sz w:val="20"/>
          <w:szCs w:val="20"/>
        </w:rPr>
      </w:pP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  <w:t xml:space="preserve">   …………………………………………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b/>
          <w:color w:val="auto"/>
        </w:rPr>
      </w:pPr>
      <w:r w:rsidRPr="000C0BC3">
        <w:rPr>
          <w:rFonts w:eastAsia="Calibri"/>
          <w:b/>
          <w:i/>
          <w:color w:val="auto"/>
          <w:sz w:val="20"/>
          <w:szCs w:val="20"/>
        </w:rPr>
        <w:tab/>
      </w:r>
      <w:r w:rsidRPr="000C0BC3">
        <w:rPr>
          <w:rFonts w:eastAsia="Calibri"/>
          <w:b/>
          <w:i/>
          <w:color w:val="auto"/>
          <w:sz w:val="20"/>
          <w:szCs w:val="20"/>
        </w:rPr>
        <w:tab/>
      </w:r>
      <w:r w:rsidRPr="000C0BC3">
        <w:rPr>
          <w:rFonts w:eastAsia="Calibri"/>
          <w:b/>
          <w:i/>
          <w:color w:val="auto"/>
          <w:sz w:val="20"/>
          <w:szCs w:val="20"/>
        </w:rPr>
        <w:tab/>
      </w:r>
      <w:r w:rsidRPr="000C0BC3">
        <w:rPr>
          <w:rFonts w:eastAsia="Calibri"/>
          <w:b/>
          <w:i/>
          <w:color w:val="auto"/>
          <w:sz w:val="20"/>
          <w:szCs w:val="20"/>
        </w:rPr>
        <w:tab/>
      </w:r>
      <w:r w:rsidRPr="000C0BC3">
        <w:rPr>
          <w:rFonts w:eastAsia="Calibri"/>
          <w:b/>
          <w:i/>
          <w:color w:val="auto"/>
          <w:sz w:val="20"/>
          <w:szCs w:val="20"/>
        </w:rPr>
        <w:tab/>
      </w:r>
      <w:r w:rsidRPr="000C0BC3">
        <w:rPr>
          <w:rFonts w:eastAsia="Calibri"/>
          <w:b/>
          <w:i/>
          <w:color w:val="auto"/>
          <w:sz w:val="20"/>
          <w:szCs w:val="20"/>
        </w:rPr>
        <w:tab/>
      </w:r>
      <w:r w:rsidRPr="000C0BC3">
        <w:rPr>
          <w:rFonts w:eastAsia="Calibri"/>
          <w:b/>
          <w:i/>
          <w:color w:val="auto"/>
          <w:sz w:val="20"/>
          <w:szCs w:val="20"/>
        </w:rPr>
        <w:tab/>
      </w:r>
      <w:r w:rsidRPr="000C0BC3">
        <w:rPr>
          <w:rFonts w:eastAsia="Calibri"/>
          <w:b/>
          <w:i/>
          <w:color w:val="auto"/>
          <w:sz w:val="20"/>
          <w:szCs w:val="20"/>
        </w:rPr>
        <w:tab/>
      </w:r>
      <w:r w:rsidRPr="000C0BC3">
        <w:rPr>
          <w:rFonts w:eastAsia="Calibri"/>
          <w:b/>
          <w:i/>
          <w:color w:val="auto"/>
          <w:sz w:val="20"/>
          <w:szCs w:val="20"/>
        </w:rPr>
        <w:tab/>
      </w:r>
      <w:r w:rsidRPr="000C0BC3">
        <w:rPr>
          <w:rFonts w:eastAsia="Calibri"/>
          <w:b/>
          <w:i/>
          <w:color w:val="auto"/>
          <w:sz w:val="20"/>
          <w:szCs w:val="20"/>
        </w:rPr>
        <w:tab/>
        <w:t xml:space="preserve">  </w:t>
      </w:r>
      <w:r w:rsidRPr="000C0BC3">
        <w:rPr>
          <w:rFonts w:eastAsia="Calibri"/>
          <w:color w:val="auto"/>
          <w:sz w:val="16"/>
          <w:szCs w:val="16"/>
        </w:rPr>
        <w:t xml:space="preserve">                (podpis)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b/>
          <w:color w:val="auto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i/>
          <w:color w:val="auto"/>
          <w:sz w:val="16"/>
          <w:szCs w:val="16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b/>
          <w:color w:val="auto"/>
        </w:rPr>
      </w:pPr>
      <w:r w:rsidRPr="000C0BC3">
        <w:rPr>
          <w:rFonts w:eastAsia="Calibri"/>
          <w:b/>
          <w:color w:val="auto"/>
          <w:sz w:val="21"/>
          <w:szCs w:val="21"/>
          <w:u w:val="single"/>
        </w:rPr>
        <w:t>OŚWIADCZENIE DOTYCZĄCE PODWYKONAWCY NIEBĘDĄCEGO PODMIOTEM, NA KTÓREGO ZASOBY POWOŁUJE SIĘ WYKONAWCA: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b/>
          <w:color w:val="auto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color w:val="auto"/>
          <w:sz w:val="21"/>
          <w:szCs w:val="21"/>
        </w:rPr>
        <w:t xml:space="preserve">Oświadczam, że następujący/e podmiot/y, będący/e podwykonawcą/ami: 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>…………………………………………………………………….…………………...........................................................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i/>
          <w:color w:val="auto"/>
          <w:sz w:val="16"/>
          <w:szCs w:val="16"/>
        </w:rPr>
        <w:t>(podać pełną nazwę/firmę, adres, a także w zależności od podmiotu: NIP/PESEL, KRS/CEiDG)</w:t>
      </w:r>
      <w:r w:rsidRPr="000C0BC3">
        <w:rPr>
          <w:rFonts w:eastAsia="Calibri"/>
          <w:color w:val="auto"/>
          <w:sz w:val="16"/>
          <w:szCs w:val="16"/>
        </w:rPr>
        <w:t xml:space="preserve">, 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color w:val="auto"/>
          <w:sz w:val="21"/>
          <w:szCs w:val="21"/>
        </w:rPr>
        <w:t>nie podlega/ą wykluczeniu z postępowania o udzielenie zamówienia.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 xml:space="preserve">…………….……. </w:t>
      </w:r>
      <w:r w:rsidRPr="000C0BC3">
        <w:rPr>
          <w:rFonts w:eastAsia="Calibri"/>
          <w:i/>
          <w:color w:val="auto"/>
          <w:sz w:val="16"/>
          <w:szCs w:val="16"/>
        </w:rPr>
        <w:t>,</w:t>
      </w:r>
      <w:r w:rsidRPr="000C0BC3">
        <w:rPr>
          <w:rFonts w:eastAsia="Calibri"/>
          <w:i/>
          <w:color w:val="auto"/>
          <w:sz w:val="18"/>
          <w:szCs w:val="18"/>
        </w:rPr>
        <w:t xml:space="preserve"> </w:t>
      </w:r>
      <w:r w:rsidRPr="000C0BC3">
        <w:rPr>
          <w:rFonts w:eastAsia="Calibri"/>
          <w:color w:val="auto"/>
          <w:sz w:val="20"/>
          <w:szCs w:val="20"/>
        </w:rPr>
        <w:t xml:space="preserve">dnia ………….……. r. 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i/>
          <w:color w:val="auto"/>
          <w:sz w:val="16"/>
          <w:szCs w:val="16"/>
        </w:rPr>
        <w:t xml:space="preserve">      (miejscowość)</w:t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</w:p>
    <w:p w:rsidR="00C36807" w:rsidRPr="000C0BC3" w:rsidRDefault="00C36807" w:rsidP="00C36807">
      <w:pPr>
        <w:spacing w:line="100" w:lineRule="atLeast"/>
        <w:jc w:val="right"/>
        <w:rPr>
          <w:rFonts w:eastAsia="Calibri"/>
          <w:i/>
          <w:color w:val="auto"/>
          <w:sz w:val="20"/>
          <w:szCs w:val="20"/>
        </w:rPr>
      </w:pP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  <w:t xml:space="preserve">   …………………………………………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</w:rPr>
      </w:pPr>
      <w:r w:rsidRPr="000C0BC3">
        <w:rPr>
          <w:rFonts w:eastAsia="Calibri"/>
          <w:i/>
          <w:color w:val="auto"/>
          <w:sz w:val="20"/>
          <w:szCs w:val="20"/>
        </w:rPr>
        <w:tab/>
      </w:r>
      <w:r w:rsidRPr="000C0BC3">
        <w:rPr>
          <w:rFonts w:eastAsia="Calibri"/>
          <w:i/>
          <w:color w:val="auto"/>
          <w:sz w:val="20"/>
          <w:szCs w:val="20"/>
        </w:rPr>
        <w:tab/>
      </w:r>
      <w:r w:rsidRPr="000C0BC3">
        <w:rPr>
          <w:rFonts w:eastAsia="Calibri"/>
          <w:i/>
          <w:color w:val="auto"/>
          <w:sz w:val="20"/>
          <w:szCs w:val="20"/>
        </w:rPr>
        <w:tab/>
      </w:r>
      <w:r w:rsidRPr="000C0BC3">
        <w:rPr>
          <w:rFonts w:eastAsia="Calibri"/>
          <w:i/>
          <w:color w:val="auto"/>
          <w:sz w:val="20"/>
          <w:szCs w:val="20"/>
        </w:rPr>
        <w:tab/>
      </w:r>
      <w:r w:rsidRPr="000C0BC3">
        <w:rPr>
          <w:rFonts w:eastAsia="Calibri"/>
          <w:i/>
          <w:color w:val="auto"/>
          <w:sz w:val="20"/>
          <w:szCs w:val="20"/>
        </w:rPr>
        <w:tab/>
      </w:r>
      <w:r w:rsidRPr="000C0BC3">
        <w:rPr>
          <w:rFonts w:eastAsia="Calibri"/>
          <w:i/>
          <w:color w:val="auto"/>
          <w:sz w:val="20"/>
          <w:szCs w:val="20"/>
        </w:rPr>
        <w:tab/>
      </w:r>
      <w:r w:rsidRPr="000C0BC3">
        <w:rPr>
          <w:rFonts w:eastAsia="Calibri"/>
          <w:i/>
          <w:color w:val="auto"/>
          <w:sz w:val="20"/>
          <w:szCs w:val="20"/>
        </w:rPr>
        <w:tab/>
      </w:r>
      <w:r w:rsidRPr="000C0BC3">
        <w:rPr>
          <w:rFonts w:eastAsia="Calibri"/>
          <w:i/>
          <w:color w:val="auto"/>
          <w:sz w:val="20"/>
          <w:szCs w:val="20"/>
        </w:rPr>
        <w:tab/>
      </w:r>
      <w:r w:rsidRPr="000C0BC3">
        <w:rPr>
          <w:rFonts w:eastAsia="Calibri"/>
          <w:i/>
          <w:color w:val="auto"/>
          <w:sz w:val="20"/>
          <w:szCs w:val="20"/>
        </w:rPr>
        <w:tab/>
      </w:r>
      <w:r w:rsidRPr="000C0BC3">
        <w:rPr>
          <w:rFonts w:eastAsia="Calibri"/>
          <w:i/>
          <w:color w:val="auto"/>
          <w:sz w:val="20"/>
          <w:szCs w:val="20"/>
        </w:rPr>
        <w:tab/>
        <w:t xml:space="preserve">    </w:t>
      </w:r>
      <w:r w:rsidRPr="000C0BC3">
        <w:rPr>
          <w:rFonts w:eastAsia="Calibri"/>
          <w:i/>
          <w:color w:val="auto"/>
          <w:sz w:val="16"/>
          <w:szCs w:val="16"/>
        </w:rPr>
        <w:t xml:space="preserve">               (podpis)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i/>
          <w:color w:val="auto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i/>
          <w:color w:val="auto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b/>
          <w:color w:val="auto"/>
        </w:rPr>
      </w:pPr>
      <w:r w:rsidRPr="000C0BC3">
        <w:rPr>
          <w:rFonts w:eastAsia="Calibri"/>
          <w:b/>
          <w:color w:val="auto"/>
          <w:sz w:val="21"/>
          <w:szCs w:val="21"/>
          <w:u w:val="single"/>
        </w:rPr>
        <w:t>OŚWIADCZENIE DOTYCZĄCE PODANYCH INFORMACJI: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b/>
          <w:color w:val="auto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color w:val="auto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Zamawiającego w błąd przy </w:t>
      </w:r>
      <w:r w:rsidRPr="000C0BC3">
        <w:rPr>
          <w:rFonts w:eastAsia="Calibri"/>
          <w:color w:val="auto"/>
          <w:sz w:val="21"/>
          <w:szCs w:val="21"/>
        </w:rPr>
        <w:lastRenderedPageBreak/>
        <w:t>przedstawianiu informacji.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 xml:space="preserve">…………….……. </w:t>
      </w:r>
      <w:r w:rsidRPr="000C0BC3">
        <w:rPr>
          <w:rFonts w:eastAsia="Calibri"/>
          <w:i/>
          <w:color w:val="auto"/>
          <w:sz w:val="16"/>
          <w:szCs w:val="16"/>
        </w:rPr>
        <w:t>,</w:t>
      </w:r>
      <w:r w:rsidRPr="000C0BC3">
        <w:rPr>
          <w:rFonts w:eastAsia="Calibri"/>
          <w:i/>
          <w:color w:val="auto"/>
          <w:sz w:val="18"/>
          <w:szCs w:val="18"/>
        </w:rPr>
        <w:t xml:space="preserve"> </w:t>
      </w:r>
      <w:r w:rsidRPr="000C0BC3">
        <w:rPr>
          <w:rFonts w:eastAsia="Calibri"/>
          <w:color w:val="auto"/>
          <w:sz w:val="20"/>
          <w:szCs w:val="20"/>
        </w:rPr>
        <w:t xml:space="preserve">dnia ………….……. r. 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i/>
          <w:color w:val="auto"/>
          <w:sz w:val="16"/>
          <w:szCs w:val="16"/>
        </w:rPr>
        <w:t xml:space="preserve">      (miejscowość)</w:t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</w:p>
    <w:p w:rsidR="00C36807" w:rsidRPr="000C0BC3" w:rsidRDefault="00C36807" w:rsidP="00C36807">
      <w:pPr>
        <w:spacing w:line="100" w:lineRule="atLeast"/>
        <w:jc w:val="right"/>
        <w:rPr>
          <w:rFonts w:eastAsia="Times New Roman"/>
          <w:b/>
          <w:bCs/>
          <w:i/>
          <w:iCs/>
          <w:color w:val="auto"/>
          <w:lang w:eastAsia="ar-SA"/>
        </w:rPr>
      </w:pP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  <w:t xml:space="preserve">   …………………………………………</w:t>
      </w:r>
    </w:p>
    <w:p w:rsidR="00C36807" w:rsidRPr="000C0BC3" w:rsidRDefault="00C36807" w:rsidP="00C36807">
      <w:pPr>
        <w:spacing w:line="100" w:lineRule="atLeast"/>
        <w:jc w:val="both"/>
        <w:rPr>
          <w:rFonts w:eastAsia="Times New Roman"/>
          <w:b/>
          <w:bCs/>
          <w:i/>
          <w:iCs/>
          <w:color w:val="auto"/>
          <w:lang w:eastAsia="ar-SA"/>
        </w:rPr>
      </w:pPr>
      <w:r w:rsidRPr="000C0BC3">
        <w:rPr>
          <w:rFonts w:eastAsia="Times New Roman"/>
          <w:b/>
          <w:bCs/>
          <w:i/>
          <w:iCs/>
          <w:color w:val="auto"/>
          <w:lang w:eastAsia="ar-SA"/>
        </w:rPr>
        <w:tab/>
      </w:r>
      <w:r w:rsidRPr="000C0BC3">
        <w:rPr>
          <w:rFonts w:eastAsia="Times New Roman"/>
          <w:b/>
          <w:bCs/>
          <w:i/>
          <w:iCs/>
          <w:color w:val="auto"/>
          <w:lang w:eastAsia="ar-SA"/>
        </w:rPr>
        <w:tab/>
      </w:r>
      <w:r w:rsidRPr="000C0BC3">
        <w:rPr>
          <w:rFonts w:eastAsia="Times New Roman"/>
          <w:b/>
          <w:bCs/>
          <w:i/>
          <w:iCs/>
          <w:color w:val="auto"/>
          <w:lang w:eastAsia="ar-SA"/>
        </w:rPr>
        <w:tab/>
      </w:r>
      <w:r w:rsidRPr="000C0BC3">
        <w:rPr>
          <w:rFonts w:eastAsia="Times New Roman"/>
          <w:b/>
          <w:bCs/>
          <w:i/>
          <w:iCs/>
          <w:color w:val="auto"/>
          <w:lang w:eastAsia="ar-SA"/>
        </w:rPr>
        <w:tab/>
      </w:r>
      <w:r w:rsidRPr="000C0BC3">
        <w:rPr>
          <w:rFonts w:eastAsia="Times New Roman"/>
          <w:b/>
          <w:bCs/>
          <w:i/>
          <w:iCs/>
          <w:color w:val="auto"/>
          <w:lang w:eastAsia="ar-SA"/>
        </w:rPr>
        <w:tab/>
      </w:r>
      <w:r w:rsidRPr="000C0BC3">
        <w:rPr>
          <w:rFonts w:eastAsia="Times New Roman"/>
          <w:b/>
          <w:bCs/>
          <w:i/>
          <w:iCs/>
          <w:color w:val="auto"/>
          <w:lang w:eastAsia="ar-SA"/>
        </w:rPr>
        <w:tab/>
      </w:r>
      <w:r w:rsidRPr="000C0BC3">
        <w:rPr>
          <w:rFonts w:eastAsia="Times New Roman"/>
          <w:b/>
          <w:bCs/>
          <w:i/>
          <w:iCs/>
          <w:color w:val="auto"/>
          <w:lang w:eastAsia="ar-SA"/>
        </w:rPr>
        <w:tab/>
      </w:r>
      <w:r w:rsidRPr="000C0BC3">
        <w:rPr>
          <w:rFonts w:eastAsia="Times New Roman"/>
          <w:b/>
          <w:bCs/>
          <w:i/>
          <w:iCs/>
          <w:color w:val="auto"/>
          <w:lang w:eastAsia="ar-SA"/>
        </w:rPr>
        <w:tab/>
      </w:r>
      <w:r w:rsidRPr="000C0BC3">
        <w:rPr>
          <w:rFonts w:eastAsia="Times New Roman"/>
          <w:b/>
          <w:bCs/>
          <w:i/>
          <w:iCs/>
          <w:color w:val="auto"/>
          <w:lang w:eastAsia="ar-SA"/>
        </w:rPr>
        <w:tab/>
      </w:r>
      <w:r w:rsidRPr="000C0BC3">
        <w:rPr>
          <w:rFonts w:eastAsia="Times New Roman"/>
          <w:b/>
          <w:bCs/>
          <w:i/>
          <w:iCs/>
          <w:color w:val="auto"/>
          <w:lang w:eastAsia="ar-SA"/>
        </w:rPr>
        <w:tab/>
        <w:t xml:space="preserve">           </w:t>
      </w:r>
      <w:r w:rsidRPr="000C0BC3">
        <w:rPr>
          <w:rFonts w:eastAsia="Times New Roman"/>
          <w:color w:val="auto"/>
          <w:sz w:val="16"/>
          <w:szCs w:val="16"/>
          <w:lang w:eastAsia="ar-SA"/>
        </w:rPr>
        <w:t xml:space="preserve">  (podpis)</w:t>
      </w:r>
      <w:bookmarkStart w:id="0" w:name="_GoBack"/>
      <w:bookmarkEnd w:id="0"/>
    </w:p>
    <w:sectPr w:rsidR="00C36807" w:rsidRPr="000C0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b w:val="0"/>
        <w:spacing w:val="-11"/>
        <w:sz w:val="22"/>
        <w:szCs w:val="22"/>
        <w:lang w:val="pl-PL"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  <w:bCs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b/>
        <w:bCs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b/>
        <w:bCs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b/>
        <w:bCs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807"/>
    <w:rsid w:val="00252D2A"/>
    <w:rsid w:val="00911CD5"/>
    <w:rsid w:val="00C34FF2"/>
    <w:rsid w:val="00C36807"/>
    <w:rsid w:val="00F8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4AE3E-BD57-4713-9FEA-703868AD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36807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C36807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C36807"/>
    <w:rPr>
      <w:rFonts w:ascii="Times New Roman" w:eastAsia="Tahoma" w:hAnsi="Times New Roman" w:cs="Times New Roman"/>
      <w:color w:val="000000"/>
      <w:sz w:val="28"/>
      <w:szCs w:val="24"/>
    </w:rPr>
  </w:style>
  <w:style w:type="character" w:customStyle="1" w:styleId="bold">
    <w:name w:val="bold"/>
    <w:rsid w:val="00C36807"/>
    <w:rPr>
      <w:b/>
    </w:rPr>
  </w:style>
  <w:style w:type="paragraph" w:styleId="Tekstpodstawowy">
    <w:name w:val="Body Text"/>
    <w:basedOn w:val="Normalny"/>
    <w:link w:val="TekstpodstawowyZnak"/>
    <w:rsid w:val="00C36807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36807"/>
    <w:rPr>
      <w:rFonts w:ascii="Arial" w:eastAsia="Tahoma" w:hAnsi="Arial" w:cs="Times New Roman"/>
      <w:color w:val="000000"/>
      <w:sz w:val="24"/>
      <w:szCs w:val="20"/>
    </w:rPr>
  </w:style>
  <w:style w:type="paragraph" w:customStyle="1" w:styleId="B">
    <w:name w:val="B"/>
    <w:rsid w:val="00C36807"/>
    <w:pPr>
      <w:suppressAutoHyphens/>
      <w:spacing w:before="240" w:after="0" w:line="240" w:lineRule="exact"/>
      <w:ind w:left="720"/>
      <w:jc w:val="both"/>
    </w:pPr>
    <w:rPr>
      <w:rFonts w:ascii="Times New Roman" w:eastAsia="Arial" w:hAnsi="Times New Roman" w:cs="Times New Roman"/>
      <w:sz w:val="24"/>
      <w:szCs w:val="20"/>
      <w:lang w:val="en-GB" w:eastAsia="ar-SA"/>
    </w:rPr>
  </w:style>
  <w:style w:type="paragraph" w:customStyle="1" w:styleId="center">
    <w:name w:val="center"/>
    <w:rsid w:val="00C36807"/>
    <w:pPr>
      <w:suppressAutoHyphens/>
      <w:spacing w:after="0" w:line="240" w:lineRule="auto"/>
      <w:jc w:val="center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right">
    <w:name w:val="right"/>
    <w:rsid w:val="00C36807"/>
    <w:pPr>
      <w:suppressAutoHyphens/>
      <w:spacing w:after="0" w:line="240" w:lineRule="auto"/>
      <w:jc w:val="right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C36807"/>
    <w:pPr>
      <w:ind w:left="720"/>
    </w:pPr>
  </w:style>
  <w:style w:type="paragraph" w:customStyle="1" w:styleId="Zwykytekst1">
    <w:name w:val="Zwykły tekst1"/>
    <w:basedOn w:val="Normalny"/>
    <w:rsid w:val="00C36807"/>
    <w:rPr>
      <w:rFonts w:ascii="Courier New" w:hAnsi="Courier New" w:cs="Courier New"/>
      <w:sz w:val="20"/>
      <w:szCs w:val="20"/>
    </w:rPr>
  </w:style>
  <w:style w:type="paragraph" w:customStyle="1" w:styleId="Maly">
    <w:name w:val="Maly"/>
    <w:rsid w:val="00C36807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Bereza</dc:creator>
  <cp:keywords/>
  <dc:description/>
  <cp:lastModifiedBy>Wojciech Bereza</cp:lastModifiedBy>
  <cp:revision>3</cp:revision>
  <dcterms:created xsi:type="dcterms:W3CDTF">2019-09-13T07:28:00Z</dcterms:created>
  <dcterms:modified xsi:type="dcterms:W3CDTF">2019-09-13T08:00:00Z</dcterms:modified>
</cp:coreProperties>
</file>